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D14" w:rsidRDefault="00193787" w:rsidP="002A237B">
      <w:pPr>
        <w:rPr>
          <w:sz w:val="36"/>
          <w:szCs w:val="36"/>
        </w:rPr>
      </w:pPr>
      <w:r>
        <w:rPr>
          <w:sz w:val="36"/>
          <w:szCs w:val="36"/>
          <w:u w:val="single"/>
        </w:rPr>
        <w:t>CSA Analysis:</w:t>
      </w:r>
      <w:r>
        <w:rPr>
          <w:sz w:val="36"/>
          <w:szCs w:val="36"/>
        </w:rPr>
        <w:t xml:space="preserve">   SEM/EDX analysis</w:t>
      </w:r>
    </w:p>
    <w:p w:rsidR="00193787" w:rsidRDefault="00193787" w:rsidP="002A237B">
      <w:pPr>
        <w:rPr>
          <w:sz w:val="36"/>
          <w:szCs w:val="36"/>
        </w:rPr>
      </w:pPr>
      <w:r>
        <w:rPr>
          <w:sz w:val="36"/>
          <w:szCs w:val="36"/>
          <w:u w:val="single"/>
        </w:rPr>
        <w:t>Client:</w:t>
      </w:r>
      <w:r>
        <w:rPr>
          <w:sz w:val="36"/>
          <w:szCs w:val="36"/>
        </w:rPr>
        <w:t xml:space="preserve">   </w:t>
      </w:r>
      <w:bookmarkStart w:id="0" w:name="_GoBack"/>
      <w:bookmarkEnd w:id="0"/>
    </w:p>
    <w:p w:rsidR="00193787" w:rsidRDefault="00193787" w:rsidP="002A237B">
      <w:pPr>
        <w:rPr>
          <w:sz w:val="36"/>
          <w:szCs w:val="36"/>
        </w:rPr>
      </w:pPr>
      <w:r>
        <w:rPr>
          <w:sz w:val="36"/>
          <w:szCs w:val="36"/>
          <w:u w:val="single"/>
        </w:rPr>
        <w:t>Department:</w:t>
      </w:r>
      <w:r>
        <w:rPr>
          <w:sz w:val="36"/>
          <w:szCs w:val="36"/>
        </w:rPr>
        <w:t xml:space="preserve">   School of Chemistry</w:t>
      </w:r>
    </w:p>
    <w:p w:rsidR="00193787" w:rsidRDefault="00193787" w:rsidP="002A237B">
      <w:pPr>
        <w:rPr>
          <w:sz w:val="36"/>
          <w:szCs w:val="3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2"/>
        <w:gridCol w:w="1992"/>
        <w:gridCol w:w="1992"/>
        <w:gridCol w:w="1993"/>
        <w:gridCol w:w="1993"/>
        <w:gridCol w:w="1993"/>
        <w:gridCol w:w="1993"/>
      </w:tblGrid>
      <w:tr w:rsidR="00193787" w:rsidTr="00193787">
        <w:tc>
          <w:tcPr>
            <w:tcW w:w="1992" w:type="dxa"/>
          </w:tcPr>
          <w:p w:rsidR="00193787" w:rsidRDefault="00193787" w:rsidP="002A237B">
            <w:r>
              <w:t>Sample reference</w:t>
            </w:r>
          </w:p>
        </w:tc>
        <w:tc>
          <w:tcPr>
            <w:tcW w:w="1992" w:type="dxa"/>
          </w:tcPr>
          <w:p w:rsidR="00193787" w:rsidRDefault="00193787" w:rsidP="002A237B">
            <w:r>
              <w:t>Carbon</w:t>
            </w:r>
          </w:p>
        </w:tc>
        <w:tc>
          <w:tcPr>
            <w:tcW w:w="1992" w:type="dxa"/>
          </w:tcPr>
          <w:p w:rsidR="00193787" w:rsidRDefault="00193787" w:rsidP="002A237B">
            <w:r>
              <w:t>Oxygen</w:t>
            </w:r>
          </w:p>
        </w:tc>
        <w:tc>
          <w:tcPr>
            <w:tcW w:w="1993" w:type="dxa"/>
          </w:tcPr>
          <w:p w:rsidR="00193787" w:rsidRDefault="00193787" w:rsidP="002A237B">
            <w:r>
              <w:t>Aluminium</w:t>
            </w:r>
          </w:p>
        </w:tc>
        <w:tc>
          <w:tcPr>
            <w:tcW w:w="1993" w:type="dxa"/>
          </w:tcPr>
          <w:p w:rsidR="00193787" w:rsidRDefault="00193787" w:rsidP="002A237B">
            <w:r>
              <w:t>Bromine</w:t>
            </w:r>
          </w:p>
        </w:tc>
        <w:tc>
          <w:tcPr>
            <w:tcW w:w="1993" w:type="dxa"/>
          </w:tcPr>
          <w:p w:rsidR="00193787" w:rsidRDefault="00193787" w:rsidP="00F81331">
            <w:r>
              <w:t>I</w:t>
            </w:r>
            <w:r w:rsidR="00F81331">
              <w:t>odine</w:t>
            </w:r>
          </w:p>
        </w:tc>
        <w:tc>
          <w:tcPr>
            <w:tcW w:w="1993" w:type="dxa"/>
          </w:tcPr>
          <w:p w:rsidR="00193787" w:rsidRDefault="00193787" w:rsidP="00193787">
            <w:r>
              <w:t>Rhenium</w:t>
            </w:r>
          </w:p>
        </w:tc>
      </w:tr>
      <w:tr w:rsidR="00193787" w:rsidRPr="00193787" w:rsidTr="00193787">
        <w:tc>
          <w:tcPr>
            <w:tcW w:w="1992" w:type="dxa"/>
          </w:tcPr>
          <w:p w:rsidR="00193787" w:rsidRPr="00193787" w:rsidRDefault="00193787" w:rsidP="00193787">
            <w:pPr>
              <w:rPr>
                <w:sz w:val="20"/>
                <w:szCs w:val="20"/>
              </w:rPr>
            </w:pPr>
            <w:r w:rsidRPr="00193787">
              <w:rPr>
                <w:sz w:val="20"/>
                <w:szCs w:val="20"/>
              </w:rPr>
              <w:t xml:space="preserve">Control </w:t>
            </w:r>
            <w:r>
              <w:rPr>
                <w:sz w:val="20"/>
                <w:szCs w:val="20"/>
              </w:rPr>
              <w:t>–</w:t>
            </w:r>
            <w:r w:rsidRPr="00193787">
              <w:rPr>
                <w:sz w:val="20"/>
                <w:szCs w:val="20"/>
              </w:rPr>
              <w:t xml:space="preserve"> particle</w:t>
            </w:r>
            <w:r>
              <w:rPr>
                <w:sz w:val="20"/>
                <w:szCs w:val="20"/>
              </w:rPr>
              <w:t xml:space="preserve"> 1</w:t>
            </w:r>
          </w:p>
        </w:tc>
        <w:tc>
          <w:tcPr>
            <w:tcW w:w="1992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24.24</w:t>
            </w:r>
          </w:p>
        </w:tc>
        <w:tc>
          <w:tcPr>
            <w:tcW w:w="1992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15.51</w:t>
            </w:r>
          </w:p>
        </w:tc>
        <w:tc>
          <w:tcPr>
            <w:tcW w:w="1993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2.77</w:t>
            </w:r>
          </w:p>
        </w:tc>
        <w:tc>
          <w:tcPr>
            <w:tcW w:w="1993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5.15</w:t>
            </w:r>
          </w:p>
        </w:tc>
        <w:tc>
          <w:tcPr>
            <w:tcW w:w="1993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16.44</w:t>
            </w:r>
          </w:p>
        </w:tc>
        <w:tc>
          <w:tcPr>
            <w:tcW w:w="1993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35.89</w:t>
            </w:r>
          </w:p>
        </w:tc>
      </w:tr>
      <w:tr w:rsidR="00193787" w:rsidRPr="00193787" w:rsidTr="00193787">
        <w:tc>
          <w:tcPr>
            <w:tcW w:w="1992" w:type="dxa"/>
          </w:tcPr>
          <w:p w:rsidR="00193787" w:rsidRPr="00193787" w:rsidRDefault="00193787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Control – particle 2</w:t>
            </w:r>
          </w:p>
        </w:tc>
        <w:tc>
          <w:tcPr>
            <w:tcW w:w="1992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24.56</w:t>
            </w:r>
          </w:p>
        </w:tc>
        <w:tc>
          <w:tcPr>
            <w:tcW w:w="1992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17.74</w:t>
            </w:r>
          </w:p>
        </w:tc>
        <w:tc>
          <w:tcPr>
            <w:tcW w:w="1993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1.97</w:t>
            </w:r>
          </w:p>
        </w:tc>
        <w:tc>
          <w:tcPr>
            <w:tcW w:w="1993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6.20</w:t>
            </w:r>
          </w:p>
        </w:tc>
        <w:tc>
          <w:tcPr>
            <w:tcW w:w="1993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14.07</w:t>
            </w:r>
          </w:p>
        </w:tc>
        <w:tc>
          <w:tcPr>
            <w:tcW w:w="1993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35.47</w:t>
            </w:r>
          </w:p>
        </w:tc>
      </w:tr>
      <w:tr w:rsidR="00193787" w:rsidRPr="00193787" w:rsidTr="00193787">
        <w:tc>
          <w:tcPr>
            <w:tcW w:w="1992" w:type="dxa"/>
          </w:tcPr>
          <w:p w:rsidR="00193787" w:rsidRPr="00193787" w:rsidRDefault="00193787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Control – particle 3</w:t>
            </w:r>
          </w:p>
        </w:tc>
        <w:tc>
          <w:tcPr>
            <w:tcW w:w="1992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27.39</w:t>
            </w:r>
          </w:p>
        </w:tc>
        <w:tc>
          <w:tcPr>
            <w:tcW w:w="1992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20.04</w:t>
            </w:r>
          </w:p>
        </w:tc>
        <w:tc>
          <w:tcPr>
            <w:tcW w:w="1993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2.31</w:t>
            </w:r>
          </w:p>
        </w:tc>
        <w:tc>
          <w:tcPr>
            <w:tcW w:w="1993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4.73</w:t>
            </w:r>
          </w:p>
        </w:tc>
        <w:tc>
          <w:tcPr>
            <w:tcW w:w="1993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10.80</w:t>
            </w:r>
          </w:p>
        </w:tc>
        <w:tc>
          <w:tcPr>
            <w:tcW w:w="1993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34.73</w:t>
            </w:r>
          </w:p>
        </w:tc>
      </w:tr>
      <w:tr w:rsidR="00193787" w:rsidRPr="00193787" w:rsidTr="00193787">
        <w:tc>
          <w:tcPr>
            <w:tcW w:w="1992" w:type="dxa"/>
          </w:tcPr>
          <w:p w:rsidR="00193787" w:rsidRPr="00193787" w:rsidRDefault="00193787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Control – particle 4</w:t>
            </w:r>
          </w:p>
        </w:tc>
        <w:tc>
          <w:tcPr>
            <w:tcW w:w="1992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30.32</w:t>
            </w:r>
          </w:p>
        </w:tc>
        <w:tc>
          <w:tcPr>
            <w:tcW w:w="1992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16.04</w:t>
            </w:r>
          </w:p>
        </w:tc>
        <w:tc>
          <w:tcPr>
            <w:tcW w:w="1993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0.68</w:t>
            </w:r>
          </w:p>
        </w:tc>
        <w:tc>
          <w:tcPr>
            <w:tcW w:w="1993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3.15</w:t>
            </w:r>
          </w:p>
        </w:tc>
        <w:tc>
          <w:tcPr>
            <w:tcW w:w="1993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27.84</w:t>
            </w:r>
          </w:p>
        </w:tc>
        <w:tc>
          <w:tcPr>
            <w:tcW w:w="1993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21.98</w:t>
            </w:r>
          </w:p>
        </w:tc>
      </w:tr>
      <w:tr w:rsidR="00193787" w:rsidRPr="00193787" w:rsidTr="00193787">
        <w:tc>
          <w:tcPr>
            <w:tcW w:w="1992" w:type="dxa"/>
          </w:tcPr>
          <w:p w:rsidR="00193787" w:rsidRPr="00193787" w:rsidRDefault="00193787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Control – particle 5</w:t>
            </w:r>
          </w:p>
        </w:tc>
        <w:tc>
          <w:tcPr>
            <w:tcW w:w="1992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23.68</w:t>
            </w:r>
          </w:p>
        </w:tc>
        <w:tc>
          <w:tcPr>
            <w:tcW w:w="1992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18.50</w:t>
            </w:r>
          </w:p>
        </w:tc>
        <w:tc>
          <w:tcPr>
            <w:tcW w:w="1993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2.04</w:t>
            </w:r>
          </w:p>
        </w:tc>
        <w:tc>
          <w:tcPr>
            <w:tcW w:w="1993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4.88</w:t>
            </w:r>
          </w:p>
        </w:tc>
        <w:tc>
          <w:tcPr>
            <w:tcW w:w="1993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14.13</w:t>
            </w:r>
          </w:p>
        </w:tc>
        <w:tc>
          <w:tcPr>
            <w:tcW w:w="1993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36.77</w:t>
            </w:r>
          </w:p>
        </w:tc>
      </w:tr>
      <w:tr w:rsidR="00193787" w:rsidRPr="00193787" w:rsidTr="00193787">
        <w:tc>
          <w:tcPr>
            <w:tcW w:w="1992" w:type="dxa"/>
          </w:tcPr>
          <w:p w:rsidR="00193787" w:rsidRPr="00193787" w:rsidRDefault="00193787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Control – particle 6</w:t>
            </w:r>
          </w:p>
        </w:tc>
        <w:tc>
          <w:tcPr>
            <w:tcW w:w="1992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24.86</w:t>
            </w:r>
          </w:p>
        </w:tc>
        <w:tc>
          <w:tcPr>
            <w:tcW w:w="1992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17.81</w:t>
            </w:r>
          </w:p>
        </w:tc>
        <w:tc>
          <w:tcPr>
            <w:tcW w:w="1993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1.40</w:t>
            </w:r>
          </w:p>
        </w:tc>
        <w:tc>
          <w:tcPr>
            <w:tcW w:w="1993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7.33</w:t>
            </w:r>
          </w:p>
        </w:tc>
        <w:tc>
          <w:tcPr>
            <w:tcW w:w="1993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11.44</w:t>
            </w:r>
          </w:p>
        </w:tc>
        <w:tc>
          <w:tcPr>
            <w:tcW w:w="1993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37.17</w:t>
            </w:r>
          </w:p>
        </w:tc>
      </w:tr>
      <w:tr w:rsidR="00193787" w:rsidRPr="00193787" w:rsidTr="00193787">
        <w:tc>
          <w:tcPr>
            <w:tcW w:w="1992" w:type="dxa"/>
          </w:tcPr>
          <w:p w:rsidR="00193787" w:rsidRPr="00193787" w:rsidRDefault="00193787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Control – particle 7</w:t>
            </w:r>
          </w:p>
        </w:tc>
        <w:tc>
          <w:tcPr>
            <w:tcW w:w="1992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30.79</w:t>
            </w:r>
          </w:p>
        </w:tc>
        <w:tc>
          <w:tcPr>
            <w:tcW w:w="1992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17.99</w:t>
            </w:r>
          </w:p>
        </w:tc>
        <w:tc>
          <w:tcPr>
            <w:tcW w:w="1993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0.44</w:t>
            </w:r>
          </w:p>
        </w:tc>
        <w:tc>
          <w:tcPr>
            <w:tcW w:w="1993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7.16</w:t>
            </w:r>
          </w:p>
        </w:tc>
        <w:tc>
          <w:tcPr>
            <w:tcW w:w="1993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13.96</w:t>
            </w:r>
          </w:p>
        </w:tc>
        <w:tc>
          <w:tcPr>
            <w:tcW w:w="1993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29.65</w:t>
            </w:r>
          </w:p>
        </w:tc>
      </w:tr>
      <w:tr w:rsidR="00193787" w:rsidRPr="00193787" w:rsidTr="00193787">
        <w:tc>
          <w:tcPr>
            <w:tcW w:w="1992" w:type="dxa"/>
          </w:tcPr>
          <w:p w:rsidR="00193787" w:rsidRPr="00193787" w:rsidRDefault="00193787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Control – particle 8</w:t>
            </w:r>
          </w:p>
        </w:tc>
        <w:tc>
          <w:tcPr>
            <w:tcW w:w="1992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35.10</w:t>
            </w:r>
          </w:p>
        </w:tc>
        <w:tc>
          <w:tcPr>
            <w:tcW w:w="1992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18.24</w:t>
            </w:r>
          </w:p>
        </w:tc>
        <w:tc>
          <w:tcPr>
            <w:tcW w:w="1993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2.07</w:t>
            </w:r>
          </w:p>
        </w:tc>
        <w:tc>
          <w:tcPr>
            <w:tcW w:w="1993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5.70</w:t>
            </w:r>
          </w:p>
        </w:tc>
        <w:tc>
          <w:tcPr>
            <w:tcW w:w="1993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10.10</w:t>
            </w:r>
          </w:p>
        </w:tc>
        <w:tc>
          <w:tcPr>
            <w:tcW w:w="1993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28.79</w:t>
            </w:r>
          </w:p>
        </w:tc>
      </w:tr>
      <w:tr w:rsidR="00193787" w:rsidRPr="00193787" w:rsidTr="00193787">
        <w:tc>
          <w:tcPr>
            <w:tcW w:w="1992" w:type="dxa"/>
          </w:tcPr>
          <w:p w:rsidR="00193787" w:rsidRPr="00193787" w:rsidRDefault="00193787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Control – </w:t>
            </w:r>
            <w:r w:rsidRPr="00193787">
              <w:rPr>
                <w:sz w:val="16"/>
                <w:szCs w:val="16"/>
              </w:rPr>
              <w:t xml:space="preserve">many </w:t>
            </w:r>
            <w:r>
              <w:rPr>
                <w:sz w:val="16"/>
                <w:szCs w:val="16"/>
              </w:rPr>
              <w:t>particles</w:t>
            </w:r>
          </w:p>
        </w:tc>
        <w:tc>
          <w:tcPr>
            <w:tcW w:w="1992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36.36</w:t>
            </w:r>
          </w:p>
        </w:tc>
        <w:tc>
          <w:tcPr>
            <w:tcW w:w="1992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18.32</w:t>
            </w:r>
          </w:p>
        </w:tc>
        <w:tc>
          <w:tcPr>
            <w:tcW w:w="1993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2.65</w:t>
            </w:r>
          </w:p>
        </w:tc>
        <w:tc>
          <w:tcPr>
            <w:tcW w:w="1993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7.86</w:t>
            </w:r>
          </w:p>
        </w:tc>
        <w:tc>
          <w:tcPr>
            <w:tcW w:w="1993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10.23</w:t>
            </w:r>
          </w:p>
        </w:tc>
        <w:tc>
          <w:tcPr>
            <w:tcW w:w="1993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24.58</w:t>
            </w:r>
          </w:p>
        </w:tc>
      </w:tr>
      <w:tr w:rsidR="00193787" w:rsidRPr="00193787" w:rsidTr="00193787">
        <w:tc>
          <w:tcPr>
            <w:tcW w:w="1992" w:type="dxa"/>
          </w:tcPr>
          <w:p w:rsidR="00193787" w:rsidRPr="00193787" w:rsidRDefault="00193787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Ground sample 1</w:t>
            </w:r>
          </w:p>
        </w:tc>
        <w:tc>
          <w:tcPr>
            <w:tcW w:w="1992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39.10</w:t>
            </w:r>
          </w:p>
        </w:tc>
        <w:tc>
          <w:tcPr>
            <w:tcW w:w="1992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20.76</w:t>
            </w:r>
          </w:p>
        </w:tc>
        <w:tc>
          <w:tcPr>
            <w:tcW w:w="1993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0.76</w:t>
            </w:r>
          </w:p>
        </w:tc>
        <w:tc>
          <w:tcPr>
            <w:tcW w:w="1993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6.72</w:t>
            </w:r>
          </w:p>
        </w:tc>
        <w:tc>
          <w:tcPr>
            <w:tcW w:w="1993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8.45</w:t>
            </w:r>
          </w:p>
        </w:tc>
        <w:tc>
          <w:tcPr>
            <w:tcW w:w="1993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24.21</w:t>
            </w:r>
          </w:p>
        </w:tc>
      </w:tr>
      <w:tr w:rsidR="00193787" w:rsidRPr="00193787" w:rsidTr="00193787">
        <w:tc>
          <w:tcPr>
            <w:tcW w:w="1992" w:type="dxa"/>
          </w:tcPr>
          <w:p w:rsidR="00193787" w:rsidRPr="00193787" w:rsidRDefault="00193787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Ground sample 2</w:t>
            </w:r>
          </w:p>
        </w:tc>
        <w:tc>
          <w:tcPr>
            <w:tcW w:w="1992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39.46</w:t>
            </w:r>
          </w:p>
        </w:tc>
        <w:tc>
          <w:tcPr>
            <w:tcW w:w="1992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20.60</w:t>
            </w:r>
          </w:p>
        </w:tc>
        <w:tc>
          <w:tcPr>
            <w:tcW w:w="1993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1.17</w:t>
            </w:r>
          </w:p>
        </w:tc>
        <w:tc>
          <w:tcPr>
            <w:tcW w:w="1993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5.80</w:t>
            </w:r>
          </w:p>
        </w:tc>
        <w:tc>
          <w:tcPr>
            <w:tcW w:w="1993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7.77</w:t>
            </w:r>
          </w:p>
        </w:tc>
        <w:tc>
          <w:tcPr>
            <w:tcW w:w="1993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25.20</w:t>
            </w:r>
          </w:p>
        </w:tc>
      </w:tr>
      <w:tr w:rsidR="00193787" w:rsidRPr="00193787" w:rsidTr="00193787">
        <w:tc>
          <w:tcPr>
            <w:tcW w:w="1992" w:type="dxa"/>
          </w:tcPr>
          <w:p w:rsidR="00193787" w:rsidRPr="00193787" w:rsidRDefault="00193787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Ground sample 3</w:t>
            </w:r>
          </w:p>
        </w:tc>
        <w:tc>
          <w:tcPr>
            <w:tcW w:w="1992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39.41</w:t>
            </w:r>
          </w:p>
        </w:tc>
        <w:tc>
          <w:tcPr>
            <w:tcW w:w="1992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21.20</w:t>
            </w:r>
          </w:p>
        </w:tc>
        <w:tc>
          <w:tcPr>
            <w:tcW w:w="1993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1.41</w:t>
            </w:r>
          </w:p>
        </w:tc>
        <w:tc>
          <w:tcPr>
            <w:tcW w:w="1993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4.78</w:t>
            </w:r>
          </w:p>
        </w:tc>
        <w:tc>
          <w:tcPr>
            <w:tcW w:w="1993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9.05</w:t>
            </w:r>
          </w:p>
        </w:tc>
        <w:tc>
          <w:tcPr>
            <w:tcW w:w="1993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24.14</w:t>
            </w:r>
          </w:p>
        </w:tc>
      </w:tr>
      <w:tr w:rsidR="00193787" w:rsidRPr="00193787" w:rsidTr="00193787">
        <w:tc>
          <w:tcPr>
            <w:tcW w:w="1992" w:type="dxa"/>
          </w:tcPr>
          <w:p w:rsidR="00193787" w:rsidRPr="00193787" w:rsidRDefault="00193787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Ground sample 4</w:t>
            </w:r>
          </w:p>
        </w:tc>
        <w:tc>
          <w:tcPr>
            <w:tcW w:w="1992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41.14</w:t>
            </w:r>
          </w:p>
        </w:tc>
        <w:tc>
          <w:tcPr>
            <w:tcW w:w="1992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20.93</w:t>
            </w:r>
          </w:p>
        </w:tc>
        <w:tc>
          <w:tcPr>
            <w:tcW w:w="1993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0.80</w:t>
            </w:r>
          </w:p>
        </w:tc>
        <w:tc>
          <w:tcPr>
            <w:tcW w:w="1993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6.37</w:t>
            </w:r>
          </w:p>
        </w:tc>
        <w:tc>
          <w:tcPr>
            <w:tcW w:w="1993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8.02</w:t>
            </w:r>
          </w:p>
        </w:tc>
        <w:tc>
          <w:tcPr>
            <w:tcW w:w="1993" w:type="dxa"/>
          </w:tcPr>
          <w:p w:rsidR="00193787" w:rsidRPr="00193787" w:rsidRDefault="00F81331" w:rsidP="002A2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22.57</w:t>
            </w:r>
          </w:p>
        </w:tc>
      </w:tr>
    </w:tbl>
    <w:p w:rsidR="002E4597" w:rsidRDefault="00193787" w:rsidP="002A237B">
      <w:pPr>
        <w:rPr>
          <w:sz w:val="28"/>
          <w:szCs w:val="28"/>
        </w:rPr>
      </w:pPr>
      <w:r w:rsidRPr="00193787">
        <w:rPr>
          <w:sz w:val="28"/>
          <w:szCs w:val="28"/>
        </w:rPr>
        <w:t>SEM/EDX analysis data (Weight %)</w:t>
      </w:r>
    </w:p>
    <w:p w:rsidR="00193787" w:rsidRDefault="002E4597" w:rsidP="002E4597">
      <w:pPr>
        <w:tabs>
          <w:tab w:val="left" w:pos="8296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2E4597" w:rsidRDefault="002E4597" w:rsidP="002E4597">
      <w:pPr>
        <w:tabs>
          <w:tab w:val="left" w:pos="8296"/>
        </w:tabs>
        <w:rPr>
          <w:sz w:val="28"/>
          <w:szCs w:val="28"/>
        </w:rPr>
      </w:pPr>
    </w:p>
    <w:p w:rsidR="002E4597" w:rsidRDefault="002E4597" w:rsidP="002E4597">
      <w:pPr>
        <w:pStyle w:val="xmsonormal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On the phase maps Re = Red, I = Green &amp; Br = Blue.</w:t>
      </w:r>
    </w:p>
    <w:p w:rsidR="002E4597" w:rsidRPr="002E4597" w:rsidRDefault="002E4597" w:rsidP="002E4597">
      <w:pPr>
        <w:tabs>
          <w:tab w:val="left" w:pos="8296"/>
        </w:tabs>
        <w:rPr>
          <w:sz w:val="28"/>
          <w:szCs w:val="28"/>
        </w:rPr>
      </w:pPr>
    </w:p>
    <w:sectPr w:rsidR="002E4597" w:rsidRPr="002E4597" w:rsidSect="0019378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15E781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6964D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0D2C5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FFE02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A2034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D02CF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1093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26A54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DCCD14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5502A5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787"/>
    <w:rsid w:val="000A395C"/>
    <w:rsid w:val="00193787"/>
    <w:rsid w:val="001C2F45"/>
    <w:rsid w:val="00273123"/>
    <w:rsid w:val="002A237B"/>
    <w:rsid w:val="002E4597"/>
    <w:rsid w:val="00330467"/>
    <w:rsid w:val="003400F1"/>
    <w:rsid w:val="00385B68"/>
    <w:rsid w:val="00416AA0"/>
    <w:rsid w:val="0056264E"/>
    <w:rsid w:val="005B0D14"/>
    <w:rsid w:val="005C161B"/>
    <w:rsid w:val="006422C8"/>
    <w:rsid w:val="006F163E"/>
    <w:rsid w:val="00873D7B"/>
    <w:rsid w:val="00880119"/>
    <w:rsid w:val="00890E90"/>
    <w:rsid w:val="0091059B"/>
    <w:rsid w:val="00930117"/>
    <w:rsid w:val="00A36CF5"/>
    <w:rsid w:val="00A6534B"/>
    <w:rsid w:val="00AD1B4C"/>
    <w:rsid w:val="00AD3173"/>
    <w:rsid w:val="00B23E4E"/>
    <w:rsid w:val="00B3772F"/>
    <w:rsid w:val="00B73992"/>
    <w:rsid w:val="00B7564E"/>
    <w:rsid w:val="00BF7C01"/>
    <w:rsid w:val="00C43089"/>
    <w:rsid w:val="00CA19CD"/>
    <w:rsid w:val="00D00D33"/>
    <w:rsid w:val="00E057DF"/>
    <w:rsid w:val="00E209F2"/>
    <w:rsid w:val="00EB66B1"/>
    <w:rsid w:val="00F367F1"/>
    <w:rsid w:val="00F419B2"/>
    <w:rsid w:val="00F81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A30057-A1D0-4C9B-AA3D-C96D5D8A1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264E"/>
    <w:pPr>
      <w:spacing w:before="120" w:after="0"/>
    </w:p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EB66B1"/>
    <w:pPr>
      <w:keepNext/>
      <w:keepLines/>
      <w:outlineLvl w:val="0"/>
    </w:pPr>
    <w:rPr>
      <w:rFonts w:eastAsiaTheme="majorEastAsia"/>
      <w:b/>
      <w:bCs/>
      <w:sz w:val="36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EB66B1"/>
    <w:pPr>
      <w:keepNext/>
      <w:keepLines/>
      <w:spacing w:before="240" w:after="120"/>
      <w:outlineLvl w:val="1"/>
    </w:pPr>
    <w:rPr>
      <w:rFonts w:eastAsiaTheme="majorEastAsia"/>
      <w:b/>
      <w:bCs/>
      <w:sz w:val="28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EB66B1"/>
    <w:pPr>
      <w:keepNext/>
      <w:keepLines/>
      <w:spacing w:before="240" w:after="120"/>
      <w:outlineLvl w:val="2"/>
    </w:pPr>
    <w:rPr>
      <w:rFonts w:eastAsiaTheme="majorEastAsia"/>
      <w:b/>
      <w:bCs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EB66B1"/>
    <w:pPr>
      <w:keepNext/>
      <w:keepLines/>
      <w:spacing w:before="240" w:after="120"/>
      <w:outlineLvl w:val="3"/>
    </w:pPr>
    <w:rPr>
      <w:rFonts w:eastAsiaTheme="majorEastAsia"/>
      <w:b/>
      <w:bCs/>
      <w:iCs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73123"/>
    <w:pPr>
      <w:keepNext/>
      <w:keepLines/>
      <w:spacing w:before="240" w:after="120"/>
      <w:outlineLvl w:val="4"/>
    </w:pPr>
    <w:rPr>
      <w:rFonts w:eastAsiaTheme="majorEastAsia"/>
      <w:b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F163E"/>
    <w:pPr>
      <w:keepNext/>
      <w:keepLines/>
      <w:spacing w:before="240" w:after="120"/>
      <w:outlineLvl w:val="5"/>
    </w:pPr>
    <w:rPr>
      <w:rFonts w:eastAsiaTheme="majorEastAsia"/>
      <w:b/>
      <w:i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F163E"/>
    <w:pPr>
      <w:keepNext/>
      <w:keepLines/>
      <w:spacing w:before="240" w:after="120"/>
      <w:outlineLvl w:val="6"/>
    </w:pPr>
    <w:rPr>
      <w:rFonts w:eastAsiaTheme="majorEastAsia" w:cstheme="majorBidi"/>
      <w:b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F163E"/>
    <w:pPr>
      <w:keepNext/>
      <w:keepLines/>
      <w:spacing w:before="240" w:after="120"/>
      <w:outlineLvl w:val="7"/>
    </w:pPr>
    <w:rPr>
      <w:rFonts w:eastAsiaTheme="majorEastAsia" w:cstheme="majorBidi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F163E"/>
    <w:pPr>
      <w:keepNext/>
      <w:keepLines/>
      <w:spacing w:before="240" w:after="120"/>
      <w:outlineLvl w:val="8"/>
    </w:pPr>
    <w:rPr>
      <w:rFonts w:eastAsiaTheme="majorEastAsia" w:cstheme="majorBidi"/>
      <w:i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heading">
    <w:name w:val="Subheading"/>
    <w:basedOn w:val="Normal"/>
    <w:next w:val="Normal"/>
    <w:link w:val="SubheadingChar"/>
    <w:rsid w:val="00E209F2"/>
    <w:pPr>
      <w:keepNext/>
    </w:pPr>
    <w:rPr>
      <w:b/>
    </w:rPr>
  </w:style>
  <w:style w:type="character" w:customStyle="1" w:styleId="SubheadingChar">
    <w:name w:val="Subheading Char"/>
    <w:basedOn w:val="DefaultParagraphFont"/>
    <w:link w:val="Subheading"/>
    <w:rsid w:val="00E209F2"/>
    <w:rPr>
      <w:rFonts w:ascii="Arial" w:hAnsi="Arial" w:cs="Arial"/>
      <w:b/>
      <w:sz w:val="28"/>
    </w:rPr>
  </w:style>
  <w:style w:type="paragraph" w:styleId="Caption">
    <w:name w:val="caption"/>
    <w:basedOn w:val="Normal"/>
    <w:next w:val="Normal"/>
    <w:uiPriority w:val="35"/>
    <w:unhideWhenUsed/>
    <w:qFormat/>
    <w:rsid w:val="000A395C"/>
    <w:pPr>
      <w:spacing w:line="240" w:lineRule="auto"/>
    </w:pPr>
    <w:rPr>
      <w:b/>
      <w:bCs/>
      <w:szCs w:val="18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B0D14"/>
    <w:pPr>
      <w:keepNext/>
      <w:pBdr>
        <w:bottom w:val="single" w:sz="8" w:space="4" w:color="auto"/>
      </w:pBdr>
      <w:spacing w:before="240" w:after="120" w:line="240" w:lineRule="auto"/>
      <w:contextualSpacing/>
      <w:outlineLvl w:val="0"/>
    </w:pPr>
    <w:rPr>
      <w:rFonts w:eastAsiaTheme="majorEastAsia"/>
      <w:b/>
      <w:spacing w:val="5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B0D14"/>
    <w:rPr>
      <w:rFonts w:eastAsiaTheme="majorEastAsia"/>
      <w:b/>
      <w:spacing w:val="5"/>
      <w:sz w:val="36"/>
      <w:szCs w:val="52"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EB66B1"/>
    <w:pPr>
      <w:keepNext/>
      <w:numPr>
        <w:ilvl w:val="1"/>
      </w:numPr>
    </w:pPr>
    <w:rPr>
      <w:rFonts w:eastAsiaTheme="majorEastAsia"/>
      <w:iCs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B66B1"/>
    <w:rPr>
      <w:rFonts w:ascii="Arial" w:eastAsiaTheme="majorEastAsia" w:hAnsi="Arial" w:cs="Arial"/>
      <w:iCs/>
      <w:spacing w:val="15"/>
      <w:sz w:val="28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B66B1"/>
    <w:rPr>
      <w:rFonts w:ascii="Arial" w:eastAsiaTheme="majorEastAsia" w:hAnsi="Arial" w:cs="Arial"/>
      <w:b/>
      <w:bCs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B66B1"/>
    <w:rPr>
      <w:rFonts w:ascii="Arial" w:eastAsiaTheme="majorEastAsia" w:hAnsi="Arial" w:cs="Arial"/>
      <w:b/>
      <w:bCs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B66B1"/>
    <w:rPr>
      <w:rFonts w:ascii="Arial" w:eastAsiaTheme="majorEastAsia" w:hAnsi="Arial" w:cs="Arial"/>
      <w:b/>
      <w:bCs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B66B1"/>
    <w:rPr>
      <w:rFonts w:ascii="Arial" w:eastAsiaTheme="majorEastAsia" w:hAnsi="Arial" w:cs="Arial"/>
      <w:b/>
      <w:bCs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273123"/>
    <w:rPr>
      <w:rFonts w:ascii="Arial" w:eastAsiaTheme="majorEastAsia" w:hAnsi="Arial" w:cs="Arial"/>
      <w:b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6F163E"/>
    <w:rPr>
      <w:rFonts w:ascii="Arial" w:eastAsiaTheme="majorEastAsia" w:hAnsi="Arial" w:cs="Arial"/>
      <w:b/>
      <w:iCs/>
      <w:sz w:val="24"/>
    </w:rPr>
  </w:style>
  <w:style w:type="paragraph" w:styleId="Quote">
    <w:name w:val="Quote"/>
    <w:basedOn w:val="Normal"/>
    <w:next w:val="Normal"/>
    <w:link w:val="QuoteChar1"/>
    <w:uiPriority w:val="29"/>
    <w:qFormat/>
    <w:rsid w:val="00AD1B4C"/>
    <w:pPr>
      <w:ind w:left="794" w:right="794"/>
    </w:pPr>
    <w:rPr>
      <w:i/>
      <w:iCs/>
    </w:rPr>
  </w:style>
  <w:style w:type="character" w:customStyle="1" w:styleId="QuoteChar">
    <w:name w:val="Quote Char"/>
    <w:basedOn w:val="DefaultParagraphFont"/>
    <w:uiPriority w:val="29"/>
    <w:rsid w:val="00E209F2"/>
    <w:rPr>
      <w:rFonts w:ascii="Arial" w:hAnsi="Arial" w:cs="Arial"/>
      <w:i/>
      <w:iCs/>
      <w:color w:val="000000" w:themeColor="text1"/>
      <w:sz w:val="28"/>
    </w:rPr>
  </w:style>
  <w:style w:type="character" w:customStyle="1" w:styleId="QuoteChar1">
    <w:name w:val="Quote Char1"/>
    <w:basedOn w:val="DefaultParagraphFont"/>
    <w:link w:val="Quote"/>
    <w:uiPriority w:val="29"/>
    <w:rsid w:val="00AD1B4C"/>
    <w:rPr>
      <w:i/>
      <w:iCs/>
    </w:rPr>
  </w:style>
  <w:style w:type="paragraph" w:styleId="ListBullet">
    <w:name w:val="List Bullet"/>
    <w:basedOn w:val="Normal"/>
    <w:uiPriority w:val="99"/>
    <w:semiHidden/>
    <w:unhideWhenUsed/>
    <w:rsid w:val="00E209F2"/>
    <w:pPr>
      <w:numPr>
        <w:numId w:val="1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E209F2"/>
    <w:pPr>
      <w:numPr>
        <w:numId w:val="2"/>
      </w:numPr>
      <w:contextualSpacing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E209F2"/>
  </w:style>
  <w:style w:type="character" w:styleId="IntenseEmphasis">
    <w:name w:val="Intense Emphasis"/>
    <w:basedOn w:val="DefaultParagraphFont"/>
    <w:uiPriority w:val="21"/>
    <w:qFormat/>
    <w:rsid w:val="00416AA0"/>
    <w:rPr>
      <w:b/>
      <w:bCs/>
      <w:i/>
      <w:i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2F4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2F45"/>
    <w:rPr>
      <w:rFonts w:ascii="Arial" w:hAnsi="Arial" w:cs="Arial"/>
      <w:b/>
      <w:bCs/>
      <w:i/>
      <w:iCs/>
      <w:sz w:val="24"/>
    </w:rPr>
  </w:style>
  <w:style w:type="character" w:styleId="SubtleReference">
    <w:name w:val="Subtle Reference"/>
    <w:basedOn w:val="DefaultParagraphFont"/>
    <w:uiPriority w:val="31"/>
    <w:qFormat/>
    <w:rsid w:val="00B7564E"/>
    <w:rPr>
      <w:smallCaps/>
      <w:color w:val="auto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6F163E"/>
    <w:rPr>
      <w:rFonts w:ascii="Arial" w:eastAsiaTheme="majorEastAsia" w:hAnsi="Arial" w:cstheme="majorBidi"/>
      <w:b/>
      <w:i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rsid w:val="006F163E"/>
    <w:rPr>
      <w:rFonts w:ascii="Arial" w:eastAsiaTheme="majorEastAsia" w:hAnsi="Arial" w:cstheme="majorBidi"/>
      <w:sz w:val="24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6F163E"/>
    <w:rPr>
      <w:rFonts w:ascii="Arial" w:eastAsiaTheme="majorEastAsia" w:hAnsi="Arial" w:cstheme="majorBidi"/>
      <w:i/>
      <w:iCs/>
      <w:sz w:val="24"/>
      <w:szCs w:val="20"/>
    </w:rPr>
  </w:style>
  <w:style w:type="character" w:styleId="IntenseReference">
    <w:name w:val="Intense Reference"/>
    <w:basedOn w:val="DefaultParagraphFont"/>
    <w:uiPriority w:val="32"/>
    <w:qFormat/>
    <w:rsid w:val="00AD1B4C"/>
    <w:rPr>
      <w:b/>
      <w:bCs/>
      <w:smallCaps/>
      <w:color w:val="auto"/>
      <w:spacing w:val="5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A237B"/>
    <w:pPr>
      <w:spacing w:before="480"/>
      <w:outlineLvl w:val="9"/>
    </w:pPr>
    <w:rPr>
      <w:rFonts w:cstheme="majorBidi"/>
      <w:sz w:val="28"/>
    </w:rPr>
  </w:style>
  <w:style w:type="paragraph" w:styleId="BlockText">
    <w:name w:val="Block Text"/>
    <w:basedOn w:val="Normal"/>
    <w:uiPriority w:val="99"/>
    <w:semiHidden/>
    <w:unhideWhenUsed/>
    <w:rsid w:val="00B23E4E"/>
    <w:pPr>
      <w:pBdr>
        <w:top w:val="single" w:sz="2" w:space="10" w:color="auto" w:shadow="1"/>
        <w:left w:val="single" w:sz="2" w:space="10" w:color="auto" w:shadow="1"/>
        <w:bottom w:val="single" w:sz="2" w:space="10" w:color="auto" w:shadow="1"/>
        <w:right w:val="single" w:sz="2" w:space="10" w:color="auto" w:shadow="1"/>
      </w:pBdr>
      <w:ind w:left="1152" w:right="1152"/>
    </w:pPr>
    <w:rPr>
      <w:rFonts w:eastAsiaTheme="minorEastAsia" w:cstheme="minorBidi"/>
      <w:i/>
      <w:iCs/>
    </w:rPr>
  </w:style>
  <w:style w:type="character" w:styleId="PlaceholderText">
    <w:name w:val="Placeholder Text"/>
    <w:basedOn w:val="DefaultParagraphFont"/>
    <w:uiPriority w:val="99"/>
    <w:semiHidden/>
    <w:rsid w:val="00AD3173"/>
    <w:rPr>
      <w:color w:val="auto"/>
    </w:rPr>
  </w:style>
  <w:style w:type="paragraph" w:styleId="TOAHeading">
    <w:name w:val="toa heading"/>
    <w:basedOn w:val="Normal"/>
    <w:next w:val="Normal"/>
    <w:uiPriority w:val="99"/>
    <w:semiHidden/>
    <w:unhideWhenUsed/>
    <w:rsid w:val="00BF7C01"/>
    <w:rPr>
      <w:rFonts w:eastAsiaTheme="majorEastAsia" w:cstheme="majorBidi"/>
      <w:b/>
      <w:bCs/>
      <w:sz w:val="2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30467"/>
    <w:pPr>
      <w:spacing w:before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30467"/>
    <w:rPr>
      <w:rFonts w:ascii="Consolas" w:hAnsi="Consolas"/>
      <w:szCs w:val="21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90E90"/>
    <w:pPr>
      <w:spacing w:after="120"/>
    </w:pPr>
    <w:rPr>
      <w:sz w:val="20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90E90"/>
    <w:rPr>
      <w:sz w:val="20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890E9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90E90"/>
  </w:style>
  <w:style w:type="paragraph" w:styleId="BodyTextFirstIndent">
    <w:name w:val="Body Text First Indent"/>
    <w:basedOn w:val="BodyText"/>
    <w:link w:val="BodyTextFirstIndentChar"/>
    <w:uiPriority w:val="99"/>
    <w:unhideWhenUsed/>
    <w:rsid w:val="00890E90"/>
    <w:pPr>
      <w:spacing w:after="32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890E90"/>
  </w:style>
  <w:style w:type="paragraph" w:styleId="BodyTextIndent3">
    <w:name w:val="Body Text Indent 3"/>
    <w:basedOn w:val="Normal"/>
    <w:link w:val="BodyTextIndent3Char"/>
    <w:uiPriority w:val="99"/>
    <w:unhideWhenUsed/>
    <w:rsid w:val="00D00D33"/>
    <w:pPr>
      <w:spacing w:after="120"/>
      <w:ind w:left="283"/>
    </w:pPr>
    <w:rPr>
      <w:sz w:val="20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00D33"/>
    <w:rPr>
      <w:sz w:val="20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3772F"/>
    <w:pPr>
      <w:spacing w:before="0" w:line="240" w:lineRule="auto"/>
    </w:pPr>
    <w:rPr>
      <w:rFonts w:cs="Tahoma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3772F"/>
    <w:rPr>
      <w:rFonts w:cs="Tahoma"/>
      <w:szCs w:val="16"/>
    </w:rPr>
  </w:style>
  <w:style w:type="paragraph" w:styleId="EndnoteText">
    <w:name w:val="endnote text"/>
    <w:basedOn w:val="Normal"/>
    <w:link w:val="EndnoteTextChar"/>
    <w:uiPriority w:val="99"/>
    <w:unhideWhenUsed/>
    <w:rsid w:val="00B3772F"/>
    <w:pPr>
      <w:spacing w:before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B3772F"/>
    <w:rPr>
      <w:szCs w:val="20"/>
    </w:rPr>
  </w:style>
  <w:style w:type="character" w:styleId="Emphasis">
    <w:name w:val="Emphasis"/>
    <w:basedOn w:val="DefaultParagraphFont"/>
    <w:uiPriority w:val="20"/>
    <w:qFormat/>
    <w:rsid w:val="00B3772F"/>
    <w:rPr>
      <w:i/>
      <w:iCs/>
    </w:rPr>
  </w:style>
  <w:style w:type="paragraph" w:styleId="EnvelopeReturn">
    <w:name w:val="envelope return"/>
    <w:basedOn w:val="Normal"/>
    <w:uiPriority w:val="99"/>
    <w:semiHidden/>
    <w:unhideWhenUsed/>
    <w:rsid w:val="00B3772F"/>
    <w:pPr>
      <w:spacing w:before="0" w:line="240" w:lineRule="auto"/>
    </w:pPr>
    <w:rPr>
      <w:rFonts w:eastAsiaTheme="majorEastAsia" w:cstheme="majorBidi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3400F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134" w:hanging="1134"/>
    </w:pPr>
    <w:rPr>
      <w:rFonts w:eastAsiaTheme="majorEastAsia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400F1"/>
    <w:rPr>
      <w:rFonts w:eastAsiaTheme="majorEastAsia" w:cstheme="majorBidi"/>
      <w:shd w:val="pct20" w:color="auto" w:fill="auto"/>
    </w:rPr>
  </w:style>
  <w:style w:type="paragraph" w:styleId="NoSpacing">
    <w:name w:val="No Spacing"/>
    <w:uiPriority w:val="1"/>
    <w:qFormat/>
    <w:rsid w:val="003400F1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930117"/>
    <w:rPr>
      <w:rFonts w:cs="Times New Roman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873D7B"/>
    <w:pPr>
      <w:spacing w:before="0" w:line="240" w:lineRule="auto"/>
      <w:ind w:left="24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873D7B"/>
    <w:rPr>
      <w:rFonts w:eastAsiaTheme="majorEastAsia" w:cstheme="majorBidi"/>
      <w:b/>
      <w:bCs/>
    </w:rPr>
  </w:style>
  <w:style w:type="table" w:styleId="TableGrid">
    <w:name w:val="Table Grid"/>
    <w:basedOn w:val="TableNormal"/>
    <w:uiPriority w:val="59"/>
    <w:rsid w:val="001937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_msonormal"/>
    <w:basedOn w:val="Normal"/>
    <w:rsid w:val="002E4597"/>
    <w:pPr>
      <w:spacing w:before="0" w:line="240" w:lineRule="auto"/>
    </w:pPr>
    <w:rPr>
      <w:rFonts w:ascii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54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Leeds</Company>
  <LinksUpToDate>false</LinksUpToDate>
  <CharactersWithSpaces>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Algy Kazlauciunas</dc:creator>
  <cp:keywords/>
  <dc:description/>
  <cp:lastModifiedBy>Michaele Hardie</cp:lastModifiedBy>
  <cp:revision>3</cp:revision>
  <dcterms:created xsi:type="dcterms:W3CDTF">2017-12-12T08:42:00Z</dcterms:created>
  <dcterms:modified xsi:type="dcterms:W3CDTF">2018-06-06T15:02:00Z</dcterms:modified>
</cp:coreProperties>
</file>